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3B5ACB" w14:textId="42721769" w:rsidR="009468E4" w:rsidRDefault="009468E4" w:rsidP="009468E4">
      <w:pPr>
        <w:spacing w:after="0" w:line="240" w:lineRule="auto"/>
        <w:ind w:left="5246" w:firstLine="708"/>
        <w:jc w:val="right"/>
        <w:rPr>
          <w:rFonts w:ascii="Arial" w:hAnsi="Arial" w:cs="Arial"/>
          <w:bCs/>
          <w:i/>
          <w:iCs/>
        </w:rPr>
      </w:pPr>
      <w:r w:rsidRPr="004C54C9">
        <w:rPr>
          <w:rFonts w:ascii="Arial" w:hAnsi="Arial" w:cs="Arial"/>
          <w:bCs/>
          <w:i/>
          <w:iCs/>
        </w:rPr>
        <w:t xml:space="preserve">Załącznik nr </w:t>
      </w:r>
      <w:r w:rsidR="00DC79E0">
        <w:rPr>
          <w:rFonts w:ascii="Arial" w:hAnsi="Arial" w:cs="Arial"/>
          <w:bCs/>
          <w:i/>
          <w:iCs/>
        </w:rPr>
        <w:t>2</w:t>
      </w:r>
      <w:r w:rsidRPr="004C54C9">
        <w:rPr>
          <w:rFonts w:ascii="Arial" w:hAnsi="Arial" w:cs="Arial"/>
          <w:bCs/>
          <w:i/>
          <w:iCs/>
        </w:rPr>
        <w:t xml:space="preserve"> do SWZ</w:t>
      </w:r>
    </w:p>
    <w:p w14:paraId="6B171601" w14:textId="5B307E7A" w:rsidR="009468E4" w:rsidRDefault="009468E4" w:rsidP="009468E4">
      <w:pPr>
        <w:spacing w:after="0" w:line="240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Numer postępowania: </w:t>
      </w:r>
      <w:r w:rsidR="007C7B52" w:rsidRPr="007C7B52">
        <w:rPr>
          <w:rFonts w:ascii="Arial" w:hAnsi="Arial" w:cs="Arial"/>
          <w:lang w:eastAsia="pl-PL"/>
        </w:rPr>
        <w:t>Nr  KSU.1-3321/0</w:t>
      </w:r>
      <w:r w:rsidR="00810B88">
        <w:rPr>
          <w:rFonts w:ascii="Arial" w:hAnsi="Arial" w:cs="Arial"/>
          <w:lang w:eastAsia="pl-PL"/>
        </w:rPr>
        <w:t>5</w:t>
      </w:r>
      <w:r w:rsidR="007C7B52" w:rsidRPr="007C7B52">
        <w:rPr>
          <w:rFonts w:ascii="Arial" w:hAnsi="Arial" w:cs="Arial"/>
          <w:lang w:eastAsia="pl-PL"/>
        </w:rPr>
        <w:t>/2</w:t>
      </w:r>
      <w:r w:rsidR="00E24A36">
        <w:rPr>
          <w:rFonts w:ascii="Arial" w:hAnsi="Arial" w:cs="Arial"/>
          <w:lang w:eastAsia="pl-PL"/>
        </w:rPr>
        <w:t>4</w:t>
      </w:r>
    </w:p>
    <w:p w14:paraId="6FB412A8" w14:textId="77777777" w:rsidR="009468E4" w:rsidRDefault="009468E4" w:rsidP="009468E4">
      <w:pPr>
        <w:spacing w:after="0" w:line="240" w:lineRule="auto"/>
        <w:rPr>
          <w:rFonts w:ascii="Arial" w:hAnsi="Arial" w:cs="Arial"/>
          <w:lang w:eastAsia="pl-PL"/>
        </w:rPr>
      </w:pPr>
    </w:p>
    <w:p w14:paraId="6A3C9F41" w14:textId="77777777" w:rsidR="009468E4" w:rsidRPr="004C54C9" w:rsidRDefault="009468E4" w:rsidP="009468E4">
      <w:pPr>
        <w:spacing w:after="0" w:line="240" w:lineRule="auto"/>
        <w:rPr>
          <w:rFonts w:ascii="Arial" w:hAnsi="Arial" w:cs="Arial"/>
          <w:bCs/>
          <w:i/>
          <w:iCs/>
        </w:rPr>
      </w:pPr>
    </w:p>
    <w:p w14:paraId="32B673EE" w14:textId="77777777" w:rsidR="009468E4" w:rsidRPr="004C54C9" w:rsidRDefault="009468E4" w:rsidP="009468E4">
      <w:pPr>
        <w:spacing w:after="0" w:line="240" w:lineRule="auto"/>
        <w:ind w:left="-142" w:hanging="1"/>
        <w:jc w:val="center"/>
        <w:rPr>
          <w:rFonts w:ascii="Arial" w:hAnsi="Arial" w:cs="Arial"/>
          <w:bCs/>
          <w:i/>
          <w:iCs/>
          <w:color w:val="FF0000"/>
        </w:rPr>
      </w:pPr>
      <w:r w:rsidRPr="004C54C9">
        <w:rPr>
          <w:rFonts w:ascii="Arial" w:hAnsi="Arial" w:cs="Arial"/>
          <w:b/>
          <w:i/>
          <w:color w:val="FF0000"/>
          <w:u w:val="single"/>
        </w:rPr>
        <w:t>DOKUMENT SKŁADANY WRAZ Z OFERTĄ</w:t>
      </w:r>
    </w:p>
    <w:p w14:paraId="1C8A39D8" w14:textId="77777777" w:rsidR="009468E4" w:rsidRPr="004C54C9" w:rsidRDefault="009468E4" w:rsidP="009468E4">
      <w:pPr>
        <w:spacing w:after="0" w:line="240" w:lineRule="auto"/>
        <w:rPr>
          <w:rFonts w:ascii="Arial" w:hAnsi="Arial" w:cs="Arial"/>
          <w:b/>
        </w:rPr>
      </w:pPr>
    </w:p>
    <w:p w14:paraId="7DD9D8C6" w14:textId="77777777" w:rsidR="009468E4" w:rsidRPr="004C54C9" w:rsidRDefault="009468E4" w:rsidP="009468E4">
      <w:pPr>
        <w:spacing w:after="0" w:line="240" w:lineRule="auto"/>
        <w:rPr>
          <w:rFonts w:ascii="Arial" w:hAnsi="Arial" w:cs="Arial"/>
          <w:b/>
        </w:rPr>
      </w:pPr>
      <w:r w:rsidRPr="004C54C9">
        <w:rPr>
          <w:rFonts w:ascii="Arial" w:hAnsi="Arial" w:cs="Arial"/>
          <w:b/>
        </w:rPr>
        <w:t>Wykonawca:</w:t>
      </w:r>
    </w:p>
    <w:p w14:paraId="295E24CF" w14:textId="77777777" w:rsidR="009468E4" w:rsidRPr="004C54C9" w:rsidRDefault="009468E4" w:rsidP="009468E4">
      <w:pPr>
        <w:spacing w:after="0" w:line="240" w:lineRule="auto"/>
        <w:ind w:right="5954"/>
        <w:rPr>
          <w:rFonts w:ascii="Arial" w:hAnsi="Arial" w:cs="Arial"/>
        </w:rPr>
      </w:pPr>
      <w:r w:rsidRPr="004C54C9">
        <w:rPr>
          <w:rFonts w:ascii="Arial" w:hAnsi="Arial" w:cs="Arial"/>
        </w:rPr>
        <w:t>…………………………………………………………………………</w:t>
      </w:r>
    </w:p>
    <w:p w14:paraId="1BB6DCDD" w14:textId="77777777" w:rsidR="009468E4" w:rsidRPr="004C54C9" w:rsidRDefault="009468E4" w:rsidP="009468E4">
      <w:pPr>
        <w:spacing w:after="0" w:line="240" w:lineRule="auto"/>
        <w:ind w:right="5953"/>
        <w:rPr>
          <w:rFonts w:ascii="Arial" w:hAnsi="Arial" w:cs="Arial"/>
          <w:i/>
          <w:sz w:val="18"/>
          <w:szCs w:val="18"/>
        </w:rPr>
      </w:pPr>
      <w:r w:rsidRPr="004C54C9">
        <w:rPr>
          <w:rFonts w:ascii="Arial" w:hAnsi="Arial" w:cs="Arial"/>
          <w:i/>
          <w:sz w:val="18"/>
          <w:szCs w:val="18"/>
        </w:rPr>
        <w:t>(pełna nazwa/firma, adres, w zależności od podmiotu: NIP/PESEL, KRS/</w:t>
      </w:r>
      <w:proofErr w:type="spellStart"/>
      <w:r w:rsidRPr="004C54C9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4C54C9">
        <w:rPr>
          <w:rFonts w:ascii="Arial" w:hAnsi="Arial" w:cs="Arial"/>
          <w:i/>
          <w:sz w:val="18"/>
          <w:szCs w:val="18"/>
        </w:rPr>
        <w:t>)</w:t>
      </w:r>
    </w:p>
    <w:p w14:paraId="5143BE96" w14:textId="77777777" w:rsidR="009468E4" w:rsidRPr="004C54C9" w:rsidRDefault="009468E4" w:rsidP="009468E4">
      <w:pPr>
        <w:spacing w:after="0" w:line="240" w:lineRule="auto"/>
        <w:rPr>
          <w:rFonts w:ascii="Arial" w:hAnsi="Arial" w:cs="Arial"/>
          <w:u w:val="single"/>
        </w:rPr>
      </w:pPr>
      <w:r w:rsidRPr="004C54C9">
        <w:rPr>
          <w:rFonts w:ascii="Arial" w:hAnsi="Arial" w:cs="Arial"/>
          <w:u w:val="single"/>
        </w:rPr>
        <w:t>reprezentowany przez:</w:t>
      </w:r>
    </w:p>
    <w:p w14:paraId="2EF35217" w14:textId="77777777" w:rsidR="009468E4" w:rsidRPr="004C54C9" w:rsidRDefault="009468E4" w:rsidP="009468E4">
      <w:pPr>
        <w:spacing w:after="0" w:line="240" w:lineRule="auto"/>
        <w:ind w:right="5954"/>
        <w:rPr>
          <w:rFonts w:ascii="Arial" w:hAnsi="Arial" w:cs="Arial"/>
        </w:rPr>
      </w:pPr>
      <w:r w:rsidRPr="004C54C9">
        <w:rPr>
          <w:rFonts w:ascii="Arial" w:hAnsi="Arial" w:cs="Arial"/>
        </w:rPr>
        <w:t>…………………………………………………………………………</w:t>
      </w:r>
    </w:p>
    <w:p w14:paraId="47A10EC7" w14:textId="77777777" w:rsidR="009468E4" w:rsidRPr="004C54C9" w:rsidRDefault="009468E4" w:rsidP="009468E4">
      <w:pPr>
        <w:spacing w:after="0" w:line="240" w:lineRule="auto"/>
        <w:ind w:right="5953"/>
        <w:rPr>
          <w:rFonts w:ascii="Arial" w:hAnsi="Arial" w:cs="Arial"/>
          <w:sz w:val="18"/>
          <w:szCs w:val="18"/>
        </w:rPr>
      </w:pPr>
      <w:r w:rsidRPr="004C54C9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63B3A010" w14:textId="77777777" w:rsidR="009468E4" w:rsidRDefault="009468E4" w:rsidP="009468E4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14:paraId="36574AE6" w14:textId="1001FF65" w:rsidR="00DC79E0" w:rsidRDefault="00DC79E0" w:rsidP="00DC79E0">
      <w:pPr>
        <w:spacing w:after="0" w:line="240" w:lineRule="auto"/>
        <w:jc w:val="center"/>
        <w:rPr>
          <w:rFonts w:ascii="Arial" w:hAnsi="Arial" w:cs="Arial"/>
          <w:b/>
        </w:rPr>
      </w:pPr>
      <w:r w:rsidRPr="00DC79E0">
        <w:rPr>
          <w:rFonts w:ascii="Arial" w:hAnsi="Arial" w:cs="Arial"/>
          <w:b/>
        </w:rPr>
        <w:t>Oświadczenie składane na podstawie art. 125 ust. 1 ustawy z dnia 11 września 2019 r. Prawo zamówień publicznych (tekst jedn.: Dz. U. z 202</w:t>
      </w:r>
      <w:r w:rsidR="00E24A36">
        <w:rPr>
          <w:rFonts w:ascii="Arial" w:hAnsi="Arial" w:cs="Arial"/>
          <w:b/>
        </w:rPr>
        <w:t>3</w:t>
      </w:r>
      <w:r w:rsidRPr="00DC79E0">
        <w:rPr>
          <w:rFonts w:ascii="Arial" w:hAnsi="Arial" w:cs="Arial"/>
          <w:b/>
        </w:rPr>
        <w:t xml:space="preserve"> r., poz. 1</w:t>
      </w:r>
      <w:r w:rsidR="00E24A36">
        <w:rPr>
          <w:rFonts w:ascii="Arial" w:hAnsi="Arial" w:cs="Arial"/>
          <w:b/>
        </w:rPr>
        <w:t>605</w:t>
      </w:r>
      <w:r w:rsidRPr="00DC79E0">
        <w:rPr>
          <w:rFonts w:ascii="Arial" w:hAnsi="Arial" w:cs="Arial"/>
          <w:b/>
        </w:rPr>
        <w:t xml:space="preserve"> z </w:t>
      </w:r>
      <w:proofErr w:type="spellStart"/>
      <w:r w:rsidRPr="00DC79E0">
        <w:rPr>
          <w:rFonts w:ascii="Arial" w:hAnsi="Arial" w:cs="Arial"/>
          <w:b/>
        </w:rPr>
        <w:t>późn</w:t>
      </w:r>
      <w:proofErr w:type="spellEnd"/>
      <w:r w:rsidRPr="00DC79E0">
        <w:rPr>
          <w:rFonts w:ascii="Arial" w:hAnsi="Arial" w:cs="Arial"/>
          <w:b/>
        </w:rPr>
        <w:t xml:space="preserve">. zm.) - dalej: ustawa </w:t>
      </w:r>
      <w:proofErr w:type="spellStart"/>
      <w:r w:rsidRPr="00DC79E0">
        <w:rPr>
          <w:rFonts w:ascii="Arial" w:hAnsi="Arial" w:cs="Arial"/>
          <w:b/>
        </w:rPr>
        <w:t>Pzp</w:t>
      </w:r>
      <w:proofErr w:type="spellEnd"/>
    </w:p>
    <w:p w14:paraId="7CED8F88" w14:textId="77777777" w:rsidR="00DC79E0" w:rsidRPr="00DC79E0" w:rsidRDefault="00DC79E0" w:rsidP="00DC79E0">
      <w:pPr>
        <w:spacing w:after="0" w:line="240" w:lineRule="auto"/>
        <w:jc w:val="center"/>
        <w:rPr>
          <w:rFonts w:ascii="Arial" w:hAnsi="Arial" w:cs="Arial"/>
          <w:b/>
        </w:rPr>
      </w:pPr>
    </w:p>
    <w:p w14:paraId="538A83D6" w14:textId="37AF8408" w:rsidR="009468E4" w:rsidRPr="004C54C9" w:rsidRDefault="00DC79E0" w:rsidP="009468E4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DC79E0">
        <w:rPr>
          <w:rFonts w:ascii="Arial" w:hAnsi="Arial" w:cs="Arial"/>
          <w:b/>
        </w:rPr>
        <w:t>DOTYCZĄCE PRZESŁANEK WYKLUCZENIA Z POSTĘPOWANIAO KTÓRYCH MOWA W ART. 108 UST. 1 USTAWY PZP ORAZ USTAWY Z DNIA 13 KWIETNIA 2022 R. „O SZCZEGÓLNYCH ROZWIĄZANIACH W ZAKRESIE PRZECIWDZIAŁANIA WSPIERANIU AGRESJI NA UKRAINĘ ORAZ SŁUŻĄCYCH OCHRONIE BEZPIECZEŃSTWA NARODOWEGO” (DZ.U. 2022R., POZ.835)</w:t>
      </w:r>
      <w:r>
        <w:rPr>
          <w:rFonts w:ascii="Arial" w:hAnsi="Arial" w:cs="Arial"/>
          <w:b/>
        </w:rPr>
        <w:t xml:space="preserve"> </w:t>
      </w:r>
    </w:p>
    <w:p w14:paraId="03F08E20" w14:textId="77777777" w:rsidR="009468E4" w:rsidRPr="004C54C9" w:rsidRDefault="009468E4" w:rsidP="009468E4">
      <w:pPr>
        <w:spacing w:after="0" w:line="240" w:lineRule="auto"/>
        <w:ind w:firstLine="708"/>
        <w:jc w:val="both"/>
        <w:rPr>
          <w:rFonts w:ascii="Arial" w:hAnsi="Arial" w:cs="Arial"/>
          <w:highlight w:val="yellow"/>
        </w:rPr>
      </w:pPr>
    </w:p>
    <w:p w14:paraId="3E890BE3" w14:textId="632A7E78" w:rsidR="009468E4" w:rsidRPr="004C54C9" w:rsidRDefault="009468E4" w:rsidP="009468E4">
      <w:pPr>
        <w:spacing w:after="0" w:line="240" w:lineRule="auto"/>
        <w:ind w:firstLine="708"/>
        <w:jc w:val="both"/>
        <w:rPr>
          <w:rFonts w:ascii="Arial" w:hAnsi="Arial" w:cs="Arial"/>
          <w:b/>
        </w:rPr>
      </w:pPr>
      <w:r w:rsidRPr="004C54C9">
        <w:rPr>
          <w:rFonts w:ascii="Arial" w:hAnsi="Arial" w:cs="Arial"/>
        </w:rPr>
        <w:t>Na potrzeby postępowania o udzielenie zamówienia publicznego pn</w:t>
      </w:r>
      <w:r>
        <w:rPr>
          <w:rFonts w:ascii="Arial" w:hAnsi="Arial" w:cs="Arial"/>
        </w:rPr>
        <w:t>.</w:t>
      </w:r>
      <w:r w:rsidRPr="009468E4">
        <w:t xml:space="preserve"> </w:t>
      </w:r>
      <w:r>
        <w:t>„</w:t>
      </w:r>
      <w:r w:rsidRPr="009468E4">
        <w:rPr>
          <w:rFonts w:ascii="Arial" w:hAnsi="Arial" w:cs="Arial"/>
        </w:rPr>
        <w:t xml:space="preserve">Cykliczne dostawy </w:t>
      </w:r>
      <w:r w:rsidR="00810B88">
        <w:rPr>
          <w:rFonts w:ascii="Arial" w:hAnsi="Arial" w:cs="Arial"/>
        </w:rPr>
        <w:t>drobiu i wędlin drobiowych</w:t>
      </w:r>
      <w:r w:rsidRPr="009468E4">
        <w:rPr>
          <w:rFonts w:ascii="Arial" w:hAnsi="Arial" w:cs="Arial"/>
        </w:rPr>
        <w:t xml:space="preserve"> na </w:t>
      </w:r>
      <w:r w:rsidR="00E24A36" w:rsidRPr="009468E4">
        <w:rPr>
          <w:rFonts w:ascii="Arial" w:hAnsi="Arial" w:cs="Arial"/>
        </w:rPr>
        <w:t>potrzeby żywieniowe</w:t>
      </w:r>
      <w:r w:rsidRPr="009468E4">
        <w:rPr>
          <w:rFonts w:ascii="Arial" w:hAnsi="Arial" w:cs="Arial"/>
        </w:rPr>
        <w:t xml:space="preserve"> Kolejowego Szpitala Uzdrowiskowego w Nałęczowie SP ZOZ</w:t>
      </w:r>
      <w:r>
        <w:rPr>
          <w:rFonts w:ascii="Arial" w:hAnsi="Arial" w:cs="Arial"/>
        </w:rPr>
        <w:t>”</w:t>
      </w:r>
      <w:r w:rsidRPr="00097948">
        <w:rPr>
          <w:rFonts w:ascii="Arial" w:hAnsi="Arial" w:cs="Arial"/>
          <w:i/>
          <w:iCs/>
        </w:rPr>
        <w:t xml:space="preserve"> </w:t>
      </w:r>
      <w:r w:rsidRPr="004C54C9">
        <w:rPr>
          <w:rFonts w:ascii="Arial" w:hAnsi="Arial" w:cs="Arial"/>
        </w:rPr>
        <w:t>oświadczam, co następuje:</w:t>
      </w:r>
    </w:p>
    <w:p w14:paraId="2A99C807" w14:textId="77777777" w:rsidR="009468E4" w:rsidRPr="004C54C9" w:rsidRDefault="009468E4" w:rsidP="009468E4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689B6FBC" w14:textId="77777777" w:rsidR="009468E4" w:rsidRPr="004C54C9" w:rsidRDefault="009468E4" w:rsidP="009468E4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46B4848A" w14:textId="77777777" w:rsidR="009468E4" w:rsidRPr="00DC79E0" w:rsidRDefault="009468E4" w:rsidP="009468E4">
      <w:pPr>
        <w:pStyle w:val="Akapitzlist"/>
        <w:spacing w:after="0" w:line="240" w:lineRule="auto"/>
        <w:ind w:left="426"/>
        <w:jc w:val="both"/>
        <w:rPr>
          <w:rFonts w:ascii="Arial" w:hAnsi="Arial" w:cs="Arial"/>
          <w:highlight w:val="yellow"/>
        </w:rPr>
      </w:pPr>
    </w:p>
    <w:p w14:paraId="08814D00" w14:textId="3AFF12B9" w:rsidR="009468E4" w:rsidRDefault="009468E4" w:rsidP="009468E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DC79E0">
        <w:rPr>
          <w:rFonts w:ascii="Arial" w:hAnsi="Arial" w:cs="Arial"/>
        </w:rPr>
        <w:t xml:space="preserve">Oświadczam, że nie podlegam wykluczeniu z postępowania na podstawie </w:t>
      </w:r>
      <w:r w:rsidRPr="00DC79E0">
        <w:rPr>
          <w:rFonts w:ascii="Arial" w:hAnsi="Arial" w:cs="Arial"/>
        </w:rPr>
        <w:br/>
        <w:t xml:space="preserve">art. 108 ust. 1 pkt 1-6 ustawy </w:t>
      </w:r>
      <w:proofErr w:type="spellStart"/>
      <w:r w:rsidRPr="00DC79E0">
        <w:rPr>
          <w:rFonts w:ascii="Arial" w:hAnsi="Arial" w:cs="Arial"/>
        </w:rPr>
        <w:t>Pzp</w:t>
      </w:r>
      <w:proofErr w:type="spellEnd"/>
      <w:r w:rsidRPr="00DC79E0">
        <w:rPr>
          <w:rFonts w:ascii="Arial" w:hAnsi="Arial" w:cs="Arial"/>
        </w:rPr>
        <w:t xml:space="preserve"> </w:t>
      </w:r>
      <w:r w:rsidR="00DC79E0" w:rsidRPr="00DC79E0">
        <w:rPr>
          <w:rFonts w:ascii="Arial" w:hAnsi="Arial" w:cs="Arial"/>
        </w:rPr>
        <w:t>oraz spełniam warunki udziału w postępowaniu.</w:t>
      </w:r>
    </w:p>
    <w:p w14:paraId="412A6320" w14:textId="77777777" w:rsidR="00E24A36" w:rsidRDefault="00E24A36" w:rsidP="00E24A36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14:paraId="7F25B63F" w14:textId="043B19BC" w:rsidR="00E24A36" w:rsidRDefault="00E24A36" w:rsidP="009468E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</w:t>
      </w:r>
      <w:r w:rsidRPr="00E24A36">
        <w:rPr>
          <w:rFonts w:ascii="Arial" w:hAnsi="Arial" w:cs="Arial"/>
        </w:rPr>
        <w:t xml:space="preserve">że nie podlegam wykluczeniu z postępowania na podstawie art. 109 ust. 1 pkt. 4, 5, 7, 8, 10 ustawy </w:t>
      </w:r>
      <w:proofErr w:type="spellStart"/>
      <w:r w:rsidRPr="00E24A36">
        <w:rPr>
          <w:rFonts w:ascii="Arial" w:hAnsi="Arial" w:cs="Arial"/>
        </w:rPr>
        <w:t>Pzp</w:t>
      </w:r>
      <w:proofErr w:type="spellEnd"/>
      <w:r w:rsidRPr="00E24A36">
        <w:rPr>
          <w:rFonts w:ascii="Arial" w:hAnsi="Arial" w:cs="Arial"/>
        </w:rPr>
        <w:t>.</w:t>
      </w:r>
    </w:p>
    <w:p w14:paraId="43EE9ED7" w14:textId="77777777" w:rsidR="00E24A36" w:rsidRPr="00E24A36" w:rsidRDefault="00E24A36" w:rsidP="00E24A36">
      <w:pPr>
        <w:rPr>
          <w:rFonts w:ascii="Arial" w:hAnsi="Arial" w:cs="Arial"/>
        </w:rPr>
      </w:pPr>
    </w:p>
    <w:p w14:paraId="6373A608" w14:textId="6369058A" w:rsidR="009468E4" w:rsidRPr="004C54C9" w:rsidRDefault="009468E4" w:rsidP="009468E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C54C9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4C54C9">
        <w:rPr>
          <w:rFonts w:ascii="Arial" w:hAnsi="Arial" w:cs="Arial"/>
        </w:rPr>
        <w:t>Pzp</w:t>
      </w:r>
      <w:proofErr w:type="spellEnd"/>
      <w:r w:rsidRPr="004C54C9">
        <w:rPr>
          <w:rFonts w:ascii="Arial" w:hAnsi="Arial" w:cs="Arial"/>
        </w:rPr>
        <w:t xml:space="preserve"> </w:t>
      </w:r>
      <w:r w:rsidRPr="004C54C9">
        <w:rPr>
          <w:rFonts w:ascii="Arial" w:hAnsi="Arial" w:cs="Arial"/>
          <w:i/>
        </w:rPr>
        <w:t>(podać mającą zastosowanie podstawę wykluczenia spośród wymienionych w art. 108 ust. 1 pkt 1, 2 lub 5 ustawy Pzp).*</w:t>
      </w:r>
      <w:r w:rsidRPr="004C54C9">
        <w:rPr>
          <w:rFonts w:ascii="Arial" w:hAnsi="Arial" w:cs="Arial"/>
        </w:rPr>
        <w:t xml:space="preserve"> </w:t>
      </w:r>
    </w:p>
    <w:p w14:paraId="66B5611D" w14:textId="77777777" w:rsidR="009468E4" w:rsidRPr="004C54C9" w:rsidRDefault="009468E4" w:rsidP="009468E4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4C54C9">
        <w:rPr>
          <w:rFonts w:ascii="Arial" w:hAnsi="Arial" w:cs="Arial"/>
        </w:rPr>
        <w:t xml:space="preserve">W związku z ww. okolicznością udowadniam Zamawiającemu spełnienie łącznie przesłanek wskazanych w art. 110 ust. 2 pkt 1-3 ustawy </w:t>
      </w:r>
      <w:proofErr w:type="spellStart"/>
      <w:r w:rsidRPr="004C54C9">
        <w:rPr>
          <w:rFonts w:ascii="Arial" w:hAnsi="Arial" w:cs="Arial"/>
        </w:rPr>
        <w:t>Pzp</w:t>
      </w:r>
      <w:proofErr w:type="spellEnd"/>
      <w:r w:rsidRPr="004C54C9">
        <w:rPr>
          <w:rFonts w:ascii="Arial" w:hAnsi="Arial" w:cs="Arial"/>
        </w:rPr>
        <w:t>:</w:t>
      </w:r>
    </w:p>
    <w:p w14:paraId="575B7811" w14:textId="77777777" w:rsidR="009468E4" w:rsidRPr="004C54C9" w:rsidRDefault="009468E4" w:rsidP="009468E4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4C54C9">
        <w:rPr>
          <w:rFonts w:ascii="Arial" w:hAnsi="Arial" w:cs="Arial"/>
        </w:rPr>
        <w:t>………………………………………………………………………………………,</w:t>
      </w:r>
    </w:p>
    <w:p w14:paraId="6B19F88B" w14:textId="77777777" w:rsidR="009468E4" w:rsidRPr="004C54C9" w:rsidRDefault="009468E4" w:rsidP="009468E4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4C54C9">
        <w:rPr>
          <w:rFonts w:ascii="Arial" w:hAnsi="Arial" w:cs="Arial"/>
        </w:rPr>
        <w:t>………………………………………………………………………………………,</w:t>
      </w:r>
    </w:p>
    <w:p w14:paraId="5E60DA90" w14:textId="77777777" w:rsidR="009468E4" w:rsidRPr="004C54C9" w:rsidRDefault="009468E4" w:rsidP="009468E4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4C54C9">
        <w:rPr>
          <w:rFonts w:ascii="Arial" w:hAnsi="Arial" w:cs="Arial"/>
        </w:rPr>
        <w:t>……………………………………………………………………………………….</w:t>
      </w:r>
    </w:p>
    <w:p w14:paraId="44ADC012" w14:textId="77777777" w:rsidR="009468E4" w:rsidRPr="004C54C9" w:rsidRDefault="009468E4" w:rsidP="009468E4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58AE52BF" w14:textId="1290E603" w:rsidR="009468E4" w:rsidRPr="004C54C9" w:rsidRDefault="009468E4" w:rsidP="009468E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C54C9">
        <w:rPr>
          <w:rFonts w:ascii="Arial" w:hAnsi="Arial" w:cs="Arial"/>
        </w:rPr>
        <w:t xml:space="preserve">Oświadczam, że nie podlegam wykluczeniu z postępowania </w:t>
      </w:r>
      <w:bookmarkStart w:id="0" w:name="_Hlk102644078"/>
      <w:r w:rsidRPr="004C54C9">
        <w:rPr>
          <w:rFonts w:ascii="Arial" w:hAnsi="Arial" w:cs="Arial"/>
        </w:rPr>
        <w:t>na podstawie art. 7 ust. 1 pkt 1-3 ustawy z dnia 13 kwietnia 2022 r. o szczególnych rozwiązaniach w zakresie przeciwdziałania wspieraniu agresji na Ukrainę oraz służących ochronie bezpieczeństwa narodowego (Dz. U. z 2022 r., poz. 835).</w:t>
      </w:r>
    </w:p>
    <w:bookmarkEnd w:id="0"/>
    <w:p w14:paraId="32A94BEB" w14:textId="77777777" w:rsidR="009468E4" w:rsidRPr="004C54C9" w:rsidRDefault="009468E4" w:rsidP="009468E4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23D24ABE" w14:textId="77777777" w:rsidR="009468E4" w:rsidRPr="004C54C9" w:rsidRDefault="009468E4" w:rsidP="009468E4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4C54C9">
        <w:rPr>
          <w:rFonts w:ascii="Arial" w:hAnsi="Arial" w:cs="Arial"/>
        </w:rPr>
        <w:t xml:space="preserve">Na podstawie art. 274 ust. 4 ustawy </w:t>
      </w:r>
      <w:proofErr w:type="spellStart"/>
      <w:r w:rsidRPr="004C54C9">
        <w:rPr>
          <w:rFonts w:ascii="Arial" w:hAnsi="Arial" w:cs="Arial"/>
        </w:rPr>
        <w:t>Pzp</w:t>
      </w:r>
      <w:proofErr w:type="spellEnd"/>
      <w:r w:rsidRPr="004C54C9">
        <w:rPr>
          <w:rFonts w:ascii="Arial" w:hAnsi="Arial" w:cs="Arial"/>
        </w:rPr>
        <w:t xml:space="preserve"> poniżej wskazuję dane umożliwiające dostęp do środków dowodowych, które zamawiający może uzyskać za pomocą bezpłatnych i ogólnodostępnych baz danych, w szczególności rejestrów publicznych w rozumieniu </w:t>
      </w:r>
      <w:hyperlink r:id="rId7" w:anchor="/document/17181936?cm=DOCUMENT" w:history="1">
        <w:r w:rsidRPr="004C54C9">
          <w:rPr>
            <w:rFonts w:ascii="Arial" w:hAnsi="Arial" w:cs="Arial"/>
          </w:rPr>
          <w:t>ustawy</w:t>
        </w:r>
      </w:hyperlink>
      <w:r w:rsidRPr="004C54C9">
        <w:rPr>
          <w:rFonts w:ascii="Arial" w:hAnsi="Arial" w:cs="Arial"/>
        </w:rPr>
        <w:t xml:space="preserve"> z dnia 17 lutego 2005 r. o informatyzacji działalności podmiotów realizujących zadania publiczne: </w:t>
      </w:r>
    </w:p>
    <w:p w14:paraId="558A22BB" w14:textId="77777777" w:rsidR="009468E4" w:rsidRPr="004C54C9" w:rsidRDefault="009468E4" w:rsidP="009468E4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ela-Siatka"/>
        <w:tblW w:w="864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31"/>
        <w:gridCol w:w="3010"/>
        <w:gridCol w:w="5099"/>
      </w:tblGrid>
      <w:tr w:rsidR="009468E4" w:rsidRPr="004C54C9" w14:paraId="0F82CAD4" w14:textId="77777777" w:rsidTr="00516F4B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F633341" w14:textId="77777777" w:rsidR="009468E4" w:rsidRPr="004C54C9" w:rsidRDefault="009468E4" w:rsidP="00516F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C54C9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BB21DDB" w14:textId="77777777" w:rsidR="009468E4" w:rsidRPr="004C54C9" w:rsidRDefault="009468E4" w:rsidP="00516F4B">
            <w:pPr>
              <w:jc w:val="center"/>
              <w:rPr>
                <w:rFonts w:ascii="Arial" w:hAnsi="Arial" w:cs="Arial"/>
                <w:b/>
                <w:bCs/>
              </w:rPr>
            </w:pPr>
            <w:r w:rsidRPr="004C54C9">
              <w:rPr>
                <w:rFonts w:ascii="Arial" w:hAnsi="Arial" w:cs="Arial"/>
                <w:b/>
                <w:bCs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B301AD9" w14:textId="23F4E9C0" w:rsidR="009468E4" w:rsidRPr="004C54C9" w:rsidRDefault="00AC5B18" w:rsidP="00516F4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u w:val="single"/>
              </w:rPr>
              <w:t>L</w:t>
            </w:r>
            <w:r w:rsidR="009468E4" w:rsidRPr="004C54C9">
              <w:rPr>
                <w:rFonts w:ascii="Arial" w:hAnsi="Arial" w:cs="Arial"/>
                <w:b/>
                <w:bCs/>
              </w:rPr>
              <w:t>ink umożliwiający dostęp do danego środka dowodowego</w:t>
            </w:r>
          </w:p>
        </w:tc>
      </w:tr>
      <w:tr w:rsidR="009468E4" w:rsidRPr="004C54C9" w14:paraId="3C75118A" w14:textId="77777777" w:rsidTr="00516F4B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BF23F" w14:textId="77777777" w:rsidR="009468E4" w:rsidRPr="004C54C9" w:rsidRDefault="009468E4" w:rsidP="00516F4B">
            <w:pPr>
              <w:jc w:val="both"/>
              <w:rPr>
                <w:rFonts w:ascii="Arial" w:hAnsi="Arial" w:cs="Arial"/>
              </w:rPr>
            </w:pPr>
            <w:r w:rsidRPr="004C54C9">
              <w:rPr>
                <w:rFonts w:ascii="Arial" w:hAnsi="Arial" w:cs="Arial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1C74" w14:textId="77777777" w:rsidR="009468E4" w:rsidRPr="004C54C9" w:rsidRDefault="009468E4" w:rsidP="00516F4B">
            <w:pPr>
              <w:jc w:val="both"/>
              <w:rPr>
                <w:rFonts w:ascii="Arial" w:hAnsi="Arial" w:cs="Arial"/>
              </w:rPr>
            </w:pPr>
            <w:r w:rsidRPr="004C54C9">
              <w:rPr>
                <w:rFonts w:ascii="Arial" w:hAnsi="Arial" w:cs="Arial"/>
              </w:rPr>
              <w:t xml:space="preserve">Odpis Krajowego Rejestru Sądowego </w:t>
            </w:r>
          </w:p>
          <w:p w14:paraId="63453F24" w14:textId="77777777" w:rsidR="009468E4" w:rsidRPr="004C54C9" w:rsidRDefault="009468E4" w:rsidP="00516F4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4056" w14:textId="77777777" w:rsidR="009468E4" w:rsidRPr="004C54C9" w:rsidRDefault="00000000" w:rsidP="00516F4B">
            <w:pPr>
              <w:jc w:val="both"/>
              <w:rPr>
                <w:rFonts w:ascii="Arial" w:hAnsi="Arial" w:cs="Arial"/>
              </w:rPr>
            </w:pPr>
            <w:hyperlink r:id="rId8" w:history="1">
              <w:r w:rsidR="009468E4" w:rsidRPr="004C54C9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  <w:r w:rsidR="009468E4" w:rsidRPr="004C54C9">
              <w:rPr>
                <w:rFonts w:ascii="Arial" w:hAnsi="Arial" w:cs="Arial"/>
              </w:rPr>
              <w:t xml:space="preserve"> </w:t>
            </w:r>
          </w:p>
        </w:tc>
      </w:tr>
      <w:tr w:rsidR="009468E4" w:rsidRPr="004C54C9" w14:paraId="4455CB52" w14:textId="77777777" w:rsidTr="00516F4B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E9CFE" w14:textId="77777777" w:rsidR="009468E4" w:rsidRPr="004C54C9" w:rsidRDefault="009468E4" w:rsidP="00516F4B">
            <w:pPr>
              <w:jc w:val="both"/>
              <w:rPr>
                <w:rFonts w:ascii="Arial" w:hAnsi="Arial" w:cs="Arial"/>
              </w:rPr>
            </w:pPr>
            <w:r w:rsidRPr="004C54C9">
              <w:rPr>
                <w:rFonts w:ascii="Arial" w:hAnsi="Arial" w:cs="Arial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9AF84" w14:textId="77777777" w:rsidR="009468E4" w:rsidRPr="004C54C9" w:rsidRDefault="009468E4" w:rsidP="00516F4B">
            <w:pPr>
              <w:jc w:val="both"/>
              <w:rPr>
                <w:rFonts w:ascii="Arial" w:hAnsi="Arial" w:cs="Arial"/>
              </w:rPr>
            </w:pPr>
            <w:r w:rsidRPr="004C54C9">
              <w:rPr>
                <w:rFonts w:ascii="Arial" w:hAnsi="Arial" w:cs="Arial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F1C85" w14:textId="77777777" w:rsidR="009468E4" w:rsidRPr="004C54C9" w:rsidRDefault="00000000" w:rsidP="00516F4B">
            <w:pPr>
              <w:jc w:val="both"/>
              <w:rPr>
                <w:rFonts w:ascii="Arial" w:hAnsi="Arial" w:cs="Arial"/>
              </w:rPr>
            </w:pPr>
            <w:hyperlink r:id="rId9" w:history="1">
              <w:r w:rsidR="009468E4" w:rsidRPr="004C54C9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  <w:r w:rsidR="009468E4" w:rsidRPr="004C54C9">
              <w:rPr>
                <w:rFonts w:ascii="Arial" w:hAnsi="Arial" w:cs="Arial"/>
              </w:rPr>
              <w:t xml:space="preserve"> </w:t>
            </w:r>
          </w:p>
        </w:tc>
      </w:tr>
    </w:tbl>
    <w:p w14:paraId="2A65E630" w14:textId="77777777" w:rsidR="009468E4" w:rsidRPr="004C54C9" w:rsidRDefault="009468E4" w:rsidP="009468E4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223C7F0E" w14:textId="77777777" w:rsidR="009468E4" w:rsidRPr="004C54C9" w:rsidRDefault="009468E4" w:rsidP="009468E4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05E2F7BC" w14:textId="77777777" w:rsidR="009468E4" w:rsidRPr="004C54C9" w:rsidRDefault="009468E4" w:rsidP="009468E4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4C54C9">
        <w:rPr>
          <w:rFonts w:ascii="Arial" w:hAnsi="Arial" w:cs="Arial"/>
        </w:rPr>
        <w:t>albo</w:t>
      </w:r>
    </w:p>
    <w:p w14:paraId="6F468AE3" w14:textId="77777777" w:rsidR="009468E4" w:rsidRPr="004C54C9" w:rsidRDefault="009468E4" w:rsidP="009468E4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</w:p>
    <w:p w14:paraId="004B0B06" w14:textId="77777777" w:rsidR="009468E4" w:rsidRPr="004C54C9" w:rsidRDefault="009468E4" w:rsidP="009468E4">
      <w:pPr>
        <w:pStyle w:val="Akapitzlist"/>
        <w:spacing w:after="0" w:line="240" w:lineRule="auto"/>
        <w:ind w:left="426"/>
        <w:jc w:val="both"/>
        <w:rPr>
          <w:rFonts w:ascii="Arial" w:hAnsi="Arial" w:cs="Arial"/>
        </w:rPr>
      </w:pPr>
      <w:r w:rsidRPr="004C54C9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D38FE94" wp14:editId="3E8B72B2">
                <wp:simplePos x="0" y="0"/>
                <wp:positionH relativeFrom="column">
                  <wp:posOffset>52705</wp:posOffset>
                </wp:positionH>
                <wp:positionV relativeFrom="paragraph">
                  <wp:posOffset>5080</wp:posOffset>
                </wp:positionV>
                <wp:extent cx="295275" cy="266700"/>
                <wp:effectExtent l="0" t="0" r="28575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72F82E" w14:textId="77777777" w:rsidR="009468E4" w:rsidRDefault="009468E4" w:rsidP="009468E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38FE94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15pt;margin-top:.4pt;width:23.2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">
                <v:textbox>
                  <w:txbxContent>
                    <w:p w14:paraId="0872F82E" w14:textId="77777777" w:rsidR="009468E4" w:rsidRDefault="009468E4" w:rsidP="009468E4"/>
                  </w:txbxContent>
                </v:textbox>
                <w10:wrap type="square"/>
              </v:shape>
            </w:pict>
          </mc:Fallback>
        </mc:AlternateContent>
      </w:r>
      <w:r w:rsidRPr="004C54C9">
        <w:rPr>
          <w:rFonts w:ascii="Arial" w:hAnsi="Arial" w:cs="Arial"/>
        </w:rPr>
        <w:t>Nie dotyczy (zaznaczyć, gdy Wykonawca nie wskazuje bazy danych oraz danych umożliwiających dostęp do dokumentów i składa wraz z ofertą odpis lub informację).</w:t>
      </w:r>
    </w:p>
    <w:p w14:paraId="59F28FAA" w14:textId="77777777" w:rsidR="009468E4" w:rsidRPr="004C54C9" w:rsidRDefault="009468E4" w:rsidP="009468E4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497E4639" w14:textId="77777777" w:rsidR="009468E4" w:rsidRPr="004C54C9" w:rsidRDefault="009468E4" w:rsidP="009468E4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0C58DC4A" w14:textId="77777777" w:rsidR="009468E4" w:rsidRPr="004C54C9" w:rsidRDefault="009468E4" w:rsidP="009468E4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4807C5B8" w14:textId="08815404" w:rsidR="009468E4" w:rsidRPr="00DC79E0" w:rsidRDefault="009468E4" w:rsidP="00DC79E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DC79E0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2780914" w14:textId="5135D5E9" w:rsidR="00FE12C3" w:rsidRDefault="00FE12C3"/>
    <w:p w14:paraId="195C1D65" w14:textId="7DE065AF" w:rsidR="00DC79E0" w:rsidRDefault="00DC79E0"/>
    <w:p w14:paraId="23450133" w14:textId="77777777" w:rsidR="00DC79E0" w:rsidRPr="00DC79E0" w:rsidRDefault="00DC79E0" w:rsidP="00DC79E0">
      <w:pPr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DC79E0">
        <w:rPr>
          <w:rFonts w:ascii="Arial" w:hAnsi="Arial" w:cs="Arial"/>
          <w:b/>
          <w:bCs/>
          <w:iCs/>
          <w:sz w:val="20"/>
          <w:szCs w:val="20"/>
        </w:rPr>
        <w:t>UWAGA:</w:t>
      </w:r>
    </w:p>
    <w:p w14:paraId="294BD0F4" w14:textId="7C8F73A7" w:rsidR="00DC79E0" w:rsidRPr="00DC79E0" w:rsidRDefault="00DC79E0" w:rsidP="00DC79E0">
      <w:pPr>
        <w:numPr>
          <w:ilvl w:val="0"/>
          <w:numId w:val="2"/>
        </w:numPr>
        <w:suppressAutoHyphens/>
        <w:autoSpaceDE w:val="0"/>
        <w:autoSpaceDN w:val="0"/>
        <w:spacing w:after="0" w:line="276" w:lineRule="auto"/>
        <w:jc w:val="both"/>
        <w:rPr>
          <w:rFonts w:ascii="Arial" w:hAnsi="Arial" w:cs="Arial"/>
          <w:iCs/>
          <w:sz w:val="20"/>
          <w:szCs w:val="20"/>
        </w:rPr>
      </w:pPr>
      <w:r w:rsidRPr="00DC79E0">
        <w:rPr>
          <w:rFonts w:ascii="Arial" w:hAnsi="Arial" w:cs="Arial"/>
          <w:iCs/>
          <w:sz w:val="20"/>
          <w:szCs w:val="20"/>
        </w:rPr>
        <w:t>Oświadczenie składa każdy z Wykonawców ubiegających się wspólnie o udzielenie zamówienia.</w:t>
      </w:r>
    </w:p>
    <w:p w14:paraId="24A9DB0B" w14:textId="77777777" w:rsidR="00DC79E0" w:rsidRDefault="00DC79E0"/>
    <w:sectPr w:rsidR="00DC79E0" w:rsidSect="00B75161"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180326" w14:textId="77777777" w:rsidR="00F81C09" w:rsidRDefault="00F81C09" w:rsidP="009468E4">
      <w:pPr>
        <w:spacing w:after="0" w:line="240" w:lineRule="auto"/>
      </w:pPr>
      <w:r>
        <w:separator/>
      </w:r>
    </w:p>
  </w:endnote>
  <w:endnote w:type="continuationSeparator" w:id="0">
    <w:p w14:paraId="78D219EA" w14:textId="77777777" w:rsidR="00F81C09" w:rsidRDefault="00F81C09" w:rsidP="0094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F51B73" w14:textId="77777777" w:rsidR="00F81C09" w:rsidRDefault="00F81C09" w:rsidP="009468E4">
      <w:pPr>
        <w:spacing w:after="0" w:line="240" w:lineRule="auto"/>
      </w:pPr>
      <w:r>
        <w:separator/>
      </w:r>
    </w:p>
  </w:footnote>
  <w:footnote w:type="continuationSeparator" w:id="0">
    <w:p w14:paraId="76405429" w14:textId="77777777" w:rsidR="00F81C09" w:rsidRDefault="00F81C09" w:rsidP="0094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C9469B"/>
    <w:multiLevelType w:val="hybridMultilevel"/>
    <w:tmpl w:val="95D20C88"/>
    <w:lvl w:ilvl="0" w:tplc="0BB43FC4">
      <w:start w:val="1"/>
      <w:numFmt w:val="decimal"/>
      <w:lvlText w:val="%1."/>
      <w:lvlJc w:val="left"/>
      <w:pPr>
        <w:ind w:left="720" w:hanging="360"/>
      </w:pPr>
      <w:rPr>
        <w:b w:val="0"/>
        <w:i/>
      </w:rPr>
    </w:lvl>
    <w:lvl w:ilvl="1" w:tplc="9216C442">
      <w:start w:val="1"/>
      <w:numFmt w:val="lowerLetter"/>
      <w:lvlText w:val="%2."/>
      <w:lvlJc w:val="left"/>
      <w:pPr>
        <w:ind w:left="1440" w:hanging="360"/>
      </w:pPr>
    </w:lvl>
    <w:lvl w:ilvl="2" w:tplc="C61E0B1E">
      <w:start w:val="1"/>
      <w:numFmt w:val="lowerRoman"/>
      <w:lvlText w:val="%3."/>
      <w:lvlJc w:val="right"/>
      <w:pPr>
        <w:ind w:left="2160" w:hanging="180"/>
      </w:pPr>
    </w:lvl>
    <w:lvl w:ilvl="3" w:tplc="BBDEDA9C">
      <w:start w:val="1"/>
      <w:numFmt w:val="decimal"/>
      <w:lvlText w:val="%4."/>
      <w:lvlJc w:val="left"/>
      <w:pPr>
        <w:ind w:left="2880" w:hanging="360"/>
      </w:pPr>
    </w:lvl>
    <w:lvl w:ilvl="4" w:tplc="3B988D0A">
      <w:start w:val="1"/>
      <w:numFmt w:val="lowerLetter"/>
      <w:lvlText w:val="%5."/>
      <w:lvlJc w:val="left"/>
      <w:pPr>
        <w:ind w:left="3600" w:hanging="360"/>
      </w:pPr>
    </w:lvl>
    <w:lvl w:ilvl="5" w:tplc="48CAE61E">
      <w:start w:val="1"/>
      <w:numFmt w:val="lowerRoman"/>
      <w:lvlText w:val="%6."/>
      <w:lvlJc w:val="right"/>
      <w:pPr>
        <w:ind w:left="4320" w:hanging="180"/>
      </w:pPr>
    </w:lvl>
    <w:lvl w:ilvl="6" w:tplc="8B2CBE40">
      <w:start w:val="1"/>
      <w:numFmt w:val="decimal"/>
      <w:lvlText w:val="%7."/>
      <w:lvlJc w:val="left"/>
      <w:pPr>
        <w:ind w:left="5040" w:hanging="360"/>
      </w:pPr>
    </w:lvl>
    <w:lvl w:ilvl="7" w:tplc="426EFE4A">
      <w:start w:val="1"/>
      <w:numFmt w:val="lowerLetter"/>
      <w:lvlText w:val="%8."/>
      <w:lvlJc w:val="left"/>
      <w:pPr>
        <w:ind w:left="5760" w:hanging="360"/>
      </w:pPr>
    </w:lvl>
    <w:lvl w:ilvl="8" w:tplc="EE04A2B4">
      <w:start w:val="1"/>
      <w:numFmt w:val="lowerRoman"/>
      <w:lvlText w:val="%9."/>
      <w:lvlJc w:val="right"/>
      <w:pPr>
        <w:ind w:left="6480" w:hanging="180"/>
      </w:pPr>
    </w:lvl>
  </w:abstractNum>
  <w:num w:numId="1" w16cid:durableId="1588265721">
    <w:abstractNumId w:val="0"/>
  </w:num>
  <w:num w:numId="2" w16cid:durableId="6736111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8E4"/>
    <w:rsid w:val="00101F44"/>
    <w:rsid w:val="0010312E"/>
    <w:rsid w:val="002453F7"/>
    <w:rsid w:val="004C4D13"/>
    <w:rsid w:val="00777E39"/>
    <w:rsid w:val="007C7B52"/>
    <w:rsid w:val="00810B88"/>
    <w:rsid w:val="00877297"/>
    <w:rsid w:val="009468E4"/>
    <w:rsid w:val="00AC4984"/>
    <w:rsid w:val="00AC5B18"/>
    <w:rsid w:val="00AF5615"/>
    <w:rsid w:val="00CA6326"/>
    <w:rsid w:val="00DC79E0"/>
    <w:rsid w:val="00DD2872"/>
    <w:rsid w:val="00E24A36"/>
    <w:rsid w:val="00F10C4A"/>
    <w:rsid w:val="00F11E5C"/>
    <w:rsid w:val="00F81C09"/>
    <w:rsid w:val="00F950CF"/>
    <w:rsid w:val="00FE1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D7187"/>
  <w15:chartTrackingRefBased/>
  <w15:docId w15:val="{9A99F8BB-DE9D-4CDC-AE08-42E2166FE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8E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468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9468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8E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9468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8E4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semiHidden/>
    <w:unhideWhenUsed/>
    <w:rsid w:val="009468E4"/>
    <w:rPr>
      <w:color w:val="0000FF"/>
      <w:u w:val="single"/>
    </w:rPr>
  </w:style>
  <w:style w:type="table" w:styleId="Tabela-Siatka">
    <w:name w:val="Table Grid"/>
    <w:basedOn w:val="Standardowy"/>
    <w:uiPriority w:val="59"/>
    <w:rsid w:val="009468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68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479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LukaszCzarnomski</dc:creator>
  <cp:keywords/>
  <dc:description/>
  <cp:lastModifiedBy>ja</cp:lastModifiedBy>
  <cp:revision>2</cp:revision>
  <dcterms:created xsi:type="dcterms:W3CDTF">2024-08-13T06:50:00Z</dcterms:created>
  <dcterms:modified xsi:type="dcterms:W3CDTF">2024-08-13T06:50:00Z</dcterms:modified>
</cp:coreProperties>
</file>